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2E" w:rsidRPr="00270D3D" w:rsidRDefault="007321B6">
      <w:pPr>
        <w:spacing w:after="0" w:line="408" w:lineRule="auto"/>
        <w:ind w:left="120"/>
        <w:jc w:val="center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392E" w:rsidRPr="00270D3D" w:rsidRDefault="0049392E">
      <w:pPr>
        <w:spacing w:after="0" w:line="408" w:lineRule="auto"/>
        <w:ind w:left="120"/>
        <w:jc w:val="center"/>
        <w:rPr>
          <w:lang w:val="ru-RU"/>
        </w:rPr>
      </w:pPr>
    </w:p>
    <w:p w:rsidR="0049392E" w:rsidRPr="00270D3D" w:rsidRDefault="0049392E">
      <w:pPr>
        <w:spacing w:after="0" w:line="408" w:lineRule="auto"/>
        <w:ind w:left="120"/>
        <w:jc w:val="center"/>
        <w:rPr>
          <w:lang w:val="ru-RU"/>
        </w:rPr>
      </w:pPr>
    </w:p>
    <w:p w:rsidR="0049392E" w:rsidRPr="00270D3D" w:rsidRDefault="007321B6">
      <w:pPr>
        <w:spacing w:after="0" w:line="408" w:lineRule="auto"/>
        <w:ind w:left="120"/>
        <w:jc w:val="center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Усениновская средняя общеобразовательная школа</w:t>
      </w:r>
    </w:p>
    <w:p w:rsidR="0049392E" w:rsidRPr="00270D3D" w:rsidRDefault="0049392E">
      <w:pPr>
        <w:spacing w:after="0"/>
        <w:ind w:left="120"/>
        <w:rPr>
          <w:lang w:val="ru-RU"/>
        </w:rPr>
      </w:pPr>
    </w:p>
    <w:p w:rsidR="0049392E" w:rsidRPr="00270D3D" w:rsidRDefault="0049392E">
      <w:pPr>
        <w:spacing w:after="0"/>
        <w:ind w:left="120"/>
        <w:rPr>
          <w:lang w:val="ru-RU"/>
        </w:rPr>
      </w:pPr>
    </w:p>
    <w:p w:rsidR="0049392E" w:rsidRPr="00270D3D" w:rsidRDefault="0049392E">
      <w:pPr>
        <w:spacing w:after="0"/>
        <w:ind w:left="120"/>
        <w:rPr>
          <w:lang w:val="ru-RU"/>
        </w:rPr>
      </w:pPr>
    </w:p>
    <w:p w:rsidR="0049392E" w:rsidRPr="00270D3D" w:rsidRDefault="0049392E">
      <w:pPr>
        <w:spacing w:after="0"/>
        <w:ind w:left="120"/>
        <w:rPr>
          <w:lang w:val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2"/>
        <w:gridCol w:w="4789"/>
      </w:tblGrid>
      <w:tr w:rsidR="00270D3D" w:rsidRPr="00305C9E" w:rsidTr="00DC096C">
        <w:tc>
          <w:tcPr>
            <w:tcW w:w="4814" w:type="dxa"/>
          </w:tcPr>
          <w:p w:rsidR="00270D3D" w:rsidRPr="00305C9E" w:rsidRDefault="00270D3D" w:rsidP="00DC096C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270D3D" w:rsidRPr="00305C9E" w:rsidRDefault="00270D3D" w:rsidP="00DC096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заседании </w:t>
            </w:r>
          </w:p>
          <w:p w:rsidR="00270D3D" w:rsidRPr="00305C9E" w:rsidRDefault="00270D3D" w:rsidP="00DC096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Педагогического совета </w:t>
            </w:r>
          </w:p>
          <w:p w:rsidR="00270D3D" w:rsidRPr="00305C9E" w:rsidRDefault="00270D3D" w:rsidP="00DC096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.0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.2025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4815" w:type="dxa"/>
          </w:tcPr>
          <w:p w:rsidR="00270D3D" w:rsidRPr="00305C9E" w:rsidRDefault="00270D3D" w:rsidP="00DC096C">
            <w:pPr>
              <w:spacing w:line="36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270D3D" w:rsidRPr="00305C9E" w:rsidRDefault="00270D3D" w:rsidP="00DC096C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</w:t>
            </w:r>
          </w:p>
          <w:p w:rsidR="00270D3D" w:rsidRPr="00305C9E" w:rsidRDefault="00270D3D" w:rsidP="00DC096C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_______________  О.В. Фадеева</w:t>
            </w:r>
          </w:p>
          <w:p w:rsidR="00270D3D" w:rsidRPr="00305C9E" w:rsidRDefault="00270D3D" w:rsidP="00DC096C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126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/ 1 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01.09.2025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</w:tr>
    </w:tbl>
    <w:p w:rsidR="0049392E" w:rsidRPr="00270D3D" w:rsidRDefault="0049392E">
      <w:pPr>
        <w:spacing w:after="0"/>
        <w:ind w:left="120"/>
        <w:rPr>
          <w:lang w:val="ru-RU"/>
        </w:rPr>
      </w:pPr>
    </w:p>
    <w:p w:rsidR="0049392E" w:rsidRPr="00270D3D" w:rsidRDefault="0049392E">
      <w:pPr>
        <w:spacing w:after="0"/>
        <w:ind w:left="120"/>
        <w:rPr>
          <w:lang w:val="ru-RU"/>
        </w:rPr>
      </w:pPr>
    </w:p>
    <w:p w:rsidR="0049392E" w:rsidRPr="00270D3D" w:rsidRDefault="0049392E">
      <w:pPr>
        <w:spacing w:after="0"/>
        <w:ind w:left="120"/>
        <w:rPr>
          <w:lang w:val="ru-RU"/>
        </w:rPr>
      </w:pPr>
    </w:p>
    <w:p w:rsidR="0049392E" w:rsidRPr="00270D3D" w:rsidRDefault="0049392E">
      <w:pPr>
        <w:spacing w:after="0"/>
        <w:ind w:left="120"/>
        <w:rPr>
          <w:lang w:val="ru-RU"/>
        </w:rPr>
      </w:pPr>
    </w:p>
    <w:p w:rsidR="0049392E" w:rsidRDefault="0049392E">
      <w:pPr>
        <w:spacing w:after="0"/>
        <w:ind w:left="120"/>
        <w:rPr>
          <w:lang w:val="ru-RU"/>
        </w:rPr>
      </w:pPr>
    </w:p>
    <w:p w:rsidR="00270D3D" w:rsidRPr="00270D3D" w:rsidRDefault="00270D3D">
      <w:pPr>
        <w:spacing w:after="0"/>
        <w:ind w:left="120"/>
        <w:rPr>
          <w:lang w:val="ru-RU"/>
        </w:rPr>
      </w:pPr>
    </w:p>
    <w:p w:rsidR="0049392E" w:rsidRPr="00270D3D" w:rsidRDefault="007321B6">
      <w:pPr>
        <w:spacing w:after="0" w:line="408" w:lineRule="auto"/>
        <w:ind w:left="120"/>
        <w:jc w:val="center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9392E" w:rsidRPr="00270D3D" w:rsidRDefault="007321B6">
      <w:pPr>
        <w:spacing w:after="0" w:line="408" w:lineRule="auto"/>
        <w:ind w:left="120"/>
        <w:jc w:val="center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9335464)</w:t>
      </w:r>
    </w:p>
    <w:p w:rsidR="0049392E" w:rsidRPr="00270D3D" w:rsidRDefault="0049392E">
      <w:pPr>
        <w:spacing w:after="0"/>
        <w:ind w:left="120"/>
        <w:jc w:val="center"/>
        <w:rPr>
          <w:lang w:val="ru-RU"/>
        </w:rPr>
      </w:pPr>
    </w:p>
    <w:p w:rsidR="0049392E" w:rsidRPr="00270D3D" w:rsidRDefault="007321B6">
      <w:pPr>
        <w:spacing w:after="0" w:line="408" w:lineRule="auto"/>
        <w:ind w:left="120"/>
        <w:jc w:val="center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270D3D">
        <w:rPr>
          <w:rFonts w:ascii="Times New Roman" w:hAnsi="Times New Roman"/>
          <w:b/>
          <w:color w:val="000000"/>
          <w:sz w:val="28"/>
          <w:lang w:val="ru-RU"/>
        </w:rPr>
        <w:t>курса «Геометрия»</w:t>
      </w:r>
    </w:p>
    <w:p w:rsidR="0049392E" w:rsidRPr="00270D3D" w:rsidRDefault="007321B6">
      <w:pPr>
        <w:spacing w:after="0" w:line="408" w:lineRule="auto"/>
        <w:ind w:left="120"/>
        <w:jc w:val="center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9392E" w:rsidRPr="00270D3D" w:rsidRDefault="0049392E">
      <w:pPr>
        <w:spacing w:after="0"/>
        <w:ind w:left="120"/>
        <w:jc w:val="center"/>
        <w:rPr>
          <w:lang w:val="ru-RU"/>
        </w:rPr>
      </w:pPr>
    </w:p>
    <w:p w:rsidR="0049392E" w:rsidRPr="00270D3D" w:rsidRDefault="0049392E">
      <w:pPr>
        <w:spacing w:after="0"/>
        <w:ind w:left="120"/>
        <w:jc w:val="center"/>
        <w:rPr>
          <w:lang w:val="ru-RU"/>
        </w:rPr>
      </w:pPr>
    </w:p>
    <w:p w:rsidR="0049392E" w:rsidRPr="00270D3D" w:rsidRDefault="0049392E">
      <w:pPr>
        <w:spacing w:after="0"/>
        <w:ind w:left="120"/>
        <w:jc w:val="center"/>
        <w:rPr>
          <w:lang w:val="ru-RU"/>
        </w:rPr>
      </w:pPr>
    </w:p>
    <w:p w:rsidR="0049392E" w:rsidRPr="00270D3D" w:rsidRDefault="0049392E">
      <w:pPr>
        <w:spacing w:after="0"/>
        <w:ind w:left="120"/>
        <w:jc w:val="center"/>
        <w:rPr>
          <w:lang w:val="ru-RU"/>
        </w:rPr>
      </w:pPr>
    </w:p>
    <w:p w:rsidR="0049392E" w:rsidRPr="00270D3D" w:rsidRDefault="0049392E">
      <w:pPr>
        <w:spacing w:after="0"/>
        <w:ind w:left="120"/>
        <w:jc w:val="center"/>
        <w:rPr>
          <w:lang w:val="ru-RU"/>
        </w:rPr>
      </w:pPr>
    </w:p>
    <w:p w:rsidR="0049392E" w:rsidRPr="00270D3D" w:rsidRDefault="0049392E">
      <w:pPr>
        <w:spacing w:after="0"/>
        <w:ind w:left="120"/>
        <w:jc w:val="center"/>
        <w:rPr>
          <w:lang w:val="ru-RU"/>
        </w:rPr>
      </w:pPr>
    </w:p>
    <w:p w:rsidR="0049392E" w:rsidRPr="00270D3D" w:rsidRDefault="0049392E">
      <w:pPr>
        <w:spacing w:after="0"/>
        <w:ind w:left="120"/>
        <w:jc w:val="center"/>
        <w:rPr>
          <w:lang w:val="ru-RU"/>
        </w:rPr>
      </w:pPr>
    </w:p>
    <w:p w:rsidR="0049392E" w:rsidRDefault="0049392E">
      <w:pPr>
        <w:spacing w:after="0"/>
        <w:ind w:left="120"/>
        <w:jc w:val="center"/>
        <w:rPr>
          <w:lang w:val="ru-RU"/>
        </w:rPr>
      </w:pPr>
    </w:p>
    <w:p w:rsidR="00270D3D" w:rsidRDefault="00270D3D">
      <w:pPr>
        <w:spacing w:after="0"/>
        <w:ind w:left="120"/>
        <w:jc w:val="center"/>
        <w:rPr>
          <w:lang w:val="ru-RU"/>
        </w:rPr>
      </w:pPr>
    </w:p>
    <w:p w:rsidR="00270D3D" w:rsidRDefault="00270D3D">
      <w:pPr>
        <w:spacing w:after="0"/>
        <w:ind w:left="120"/>
        <w:jc w:val="center"/>
        <w:rPr>
          <w:lang w:val="ru-RU"/>
        </w:rPr>
      </w:pPr>
    </w:p>
    <w:p w:rsidR="00270D3D" w:rsidRDefault="00270D3D">
      <w:pPr>
        <w:spacing w:after="0"/>
        <w:ind w:left="120"/>
        <w:jc w:val="center"/>
        <w:rPr>
          <w:lang w:val="ru-RU"/>
        </w:rPr>
      </w:pPr>
    </w:p>
    <w:p w:rsidR="00270D3D" w:rsidRPr="00270D3D" w:rsidRDefault="00270D3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70D3D">
        <w:rPr>
          <w:rFonts w:ascii="Times New Roman" w:hAnsi="Times New Roman" w:cs="Times New Roman"/>
          <w:sz w:val="28"/>
          <w:szCs w:val="28"/>
          <w:lang w:val="ru-RU"/>
        </w:rPr>
        <w:t>Усениново, 2025</w:t>
      </w:r>
    </w:p>
    <w:p w:rsidR="0049392E" w:rsidRPr="00270D3D" w:rsidRDefault="0049392E">
      <w:pPr>
        <w:rPr>
          <w:lang w:val="ru-RU"/>
        </w:rPr>
        <w:sectPr w:rsidR="0049392E" w:rsidRPr="00270D3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5700009"/>
    </w:p>
    <w:bookmarkEnd w:id="0"/>
    <w:p w:rsidR="0049392E" w:rsidRPr="00270D3D" w:rsidRDefault="007321B6">
      <w:pPr>
        <w:spacing w:after="0" w:line="264" w:lineRule="auto"/>
        <w:ind w:left="12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270D3D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270D3D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270D3D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270D3D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bookmarkStart w:id="1" w:name="6c37334c-5fa9-457a-ad76-d36f127aa8c8"/>
      <w:r w:rsidRPr="00270D3D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1"/>
    </w:p>
    <w:p w:rsidR="0049392E" w:rsidRPr="00270D3D" w:rsidRDefault="0049392E">
      <w:pPr>
        <w:rPr>
          <w:lang w:val="ru-RU"/>
        </w:rPr>
        <w:sectPr w:rsidR="0049392E" w:rsidRPr="00270D3D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75700010"/>
    </w:p>
    <w:bookmarkEnd w:id="2"/>
    <w:p w:rsidR="0049392E" w:rsidRPr="00270D3D" w:rsidRDefault="007321B6">
      <w:pPr>
        <w:spacing w:after="0" w:line="264" w:lineRule="auto"/>
        <w:ind w:left="12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Pr="00270D3D" w:rsidRDefault="007321B6">
      <w:pPr>
        <w:spacing w:after="0" w:line="264" w:lineRule="auto"/>
        <w:ind w:left="12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Начальные понятия геометрии.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</w:t>
      </w:r>
      <w:r w:rsidRPr="00270D3D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</w:t>
      </w:r>
      <w:r w:rsidRPr="00270D3D">
        <w:rPr>
          <w:rFonts w:ascii="Times New Roman" w:hAnsi="Times New Roman"/>
          <w:color w:val="000000"/>
          <w:sz w:val="28"/>
          <w:lang w:val="ru-RU"/>
        </w:rPr>
        <w:t>ьный треугольник с углом в 30°.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</w:t>
      </w:r>
      <w:r w:rsidRPr="00270D3D">
        <w:rPr>
          <w:rFonts w:ascii="Times New Roman" w:hAnsi="Times New Roman"/>
          <w:color w:val="000000"/>
          <w:sz w:val="28"/>
          <w:lang w:val="ru-RU"/>
        </w:rPr>
        <w:t>ендикуляр к отрезку как геометрические места точек.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49392E" w:rsidRPr="00270D3D" w:rsidRDefault="007321B6">
      <w:pPr>
        <w:spacing w:after="0" w:line="264" w:lineRule="auto"/>
        <w:ind w:left="12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Метод удвоения </w:t>
      </w:r>
      <w:r w:rsidRPr="00270D3D">
        <w:rPr>
          <w:rFonts w:ascii="Times New Roman" w:hAnsi="Times New Roman"/>
          <w:color w:val="000000"/>
          <w:sz w:val="28"/>
          <w:lang w:val="ru-RU"/>
        </w:rPr>
        <w:t>медианы. Центральная симметрия. Теорема Фалеса и теорема о пропорциональных отрезках.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практических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Теорема Пифагора. </w:t>
      </w:r>
      <w:r w:rsidRPr="00270D3D">
        <w:rPr>
          <w:rFonts w:ascii="Times New Roman" w:hAnsi="Times New Roman"/>
          <w:color w:val="000000"/>
          <w:sz w:val="28"/>
          <w:lang w:val="ru-RU"/>
        </w:rPr>
        <w:t>Применение теоремы Пифагора при решении практических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</w:t>
      </w:r>
      <w:r w:rsidRPr="00270D3D">
        <w:rPr>
          <w:rFonts w:ascii="Times New Roman" w:hAnsi="Times New Roman"/>
          <w:color w:val="000000"/>
          <w:sz w:val="28"/>
          <w:lang w:val="ru-RU"/>
        </w:rPr>
        <w:t>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49392E" w:rsidRPr="00270D3D" w:rsidRDefault="007321B6">
      <w:pPr>
        <w:spacing w:after="0" w:line="264" w:lineRule="auto"/>
        <w:ind w:left="12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Синус, косинус, тангенс углов от 0 до 180°. </w:t>
      </w:r>
      <w:r>
        <w:rPr>
          <w:rFonts w:ascii="Times New Roman" w:hAnsi="Times New Roman"/>
          <w:color w:val="000000"/>
          <w:sz w:val="28"/>
        </w:rPr>
        <w:t>Основное три</w:t>
      </w:r>
      <w:r>
        <w:rPr>
          <w:rFonts w:ascii="Times New Roman" w:hAnsi="Times New Roman"/>
          <w:color w:val="000000"/>
          <w:sz w:val="28"/>
        </w:rPr>
        <w:t xml:space="preserve">гонометрическое тождество. </w:t>
      </w:r>
      <w:r w:rsidRPr="00270D3D">
        <w:rPr>
          <w:rFonts w:ascii="Times New Roman" w:hAnsi="Times New Roman"/>
          <w:color w:val="000000"/>
          <w:sz w:val="28"/>
          <w:lang w:val="ru-RU"/>
        </w:rPr>
        <w:t>Формулы приведения.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Теорема о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произведении отрезков хорд, теоремы о произведении отрезков секущих, теорема о квадрате касательной.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</w:t>
      </w:r>
      <w:r w:rsidRPr="00270D3D">
        <w:rPr>
          <w:rFonts w:ascii="Times New Roman" w:hAnsi="Times New Roman"/>
          <w:color w:val="000000"/>
          <w:sz w:val="28"/>
          <w:lang w:val="ru-RU"/>
        </w:rPr>
        <w:t>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и прямых. Метод координат и его применение.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</w:t>
      </w:r>
      <w:r w:rsidRPr="00270D3D">
        <w:rPr>
          <w:rFonts w:ascii="Times New Roman" w:hAnsi="Times New Roman"/>
          <w:color w:val="000000"/>
          <w:sz w:val="28"/>
          <w:lang w:val="ru-RU"/>
        </w:rPr>
        <w:t>ставления). Параллельный перенос. Поворот.</w:t>
      </w:r>
    </w:p>
    <w:p w:rsidR="0049392E" w:rsidRPr="00270D3D" w:rsidRDefault="0049392E">
      <w:pPr>
        <w:rPr>
          <w:lang w:val="ru-RU"/>
        </w:rPr>
        <w:sectPr w:rsidR="0049392E" w:rsidRPr="00270D3D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75700007"/>
    </w:p>
    <w:bookmarkEnd w:id="3"/>
    <w:p w:rsidR="0049392E" w:rsidRPr="00270D3D" w:rsidRDefault="007321B6">
      <w:pPr>
        <w:spacing w:after="0" w:line="264" w:lineRule="auto"/>
        <w:ind w:left="12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Pr="00270D3D" w:rsidRDefault="007321B6">
      <w:pPr>
        <w:spacing w:after="0" w:line="264" w:lineRule="auto"/>
        <w:ind w:left="12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70D3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</w:t>
      </w:r>
      <w:r w:rsidRPr="00270D3D">
        <w:rPr>
          <w:rFonts w:ascii="Times New Roman" w:hAnsi="Times New Roman"/>
          <w:color w:val="000000"/>
          <w:sz w:val="28"/>
          <w:lang w:val="ru-RU"/>
        </w:rPr>
        <w:t>ризуются: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</w:t>
      </w:r>
      <w:r w:rsidRPr="00270D3D">
        <w:rPr>
          <w:rFonts w:ascii="Times New Roman" w:hAnsi="Times New Roman"/>
          <w:color w:val="000000"/>
          <w:sz w:val="28"/>
          <w:lang w:val="ru-RU"/>
        </w:rPr>
        <w:t>ладных сферах;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</w:t>
      </w:r>
      <w:r w:rsidRPr="00270D3D">
        <w:rPr>
          <w:rFonts w:ascii="Times New Roman" w:hAnsi="Times New Roman"/>
          <w:color w:val="000000"/>
          <w:sz w:val="28"/>
          <w:lang w:val="ru-RU"/>
        </w:rPr>
        <w:t>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</w:t>
      </w:r>
      <w:r w:rsidRPr="00270D3D">
        <w:rPr>
          <w:rFonts w:ascii="Times New Roman" w:hAnsi="Times New Roman"/>
          <w:color w:val="000000"/>
          <w:sz w:val="28"/>
          <w:lang w:val="ru-RU"/>
        </w:rPr>
        <w:t>раектории образования и жизненных планов с учётом личных интересов и общественных потребностей;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</w:t>
      </w:r>
      <w:r w:rsidRPr="00270D3D">
        <w:rPr>
          <w:rFonts w:ascii="Times New Roman" w:hAnsi="Times New Roman"/>
          <w:color w:val="000000"/>
          <w:sz w:val="28"/>
          <w:lang w:val="ru-RU"/>
        </w:rPr>
        <w:t>ические закономерности в искусстве;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</w:t>
      </w:r>
      <w:r w:rsidRPr="00270D3D">
        <w:rPr>
          <w:rFonts w:ascii="Times New Roman" w:hAnsi="Times New Roman"/>
          <w:color w:val="000000"/>
          <w:sz w:val="28"/>
          <w:lang w:val="ru-RU"/>
        </w:rPr>
        <w:t>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</w:t>
      </w:r>
      <w:r w:rsidRPr="00270D3D">
        <w:rPr>
          <w:rFonts w:ascii="Times New Roman" w:hAnsi="Times New Roman"/>
          <w:b/>
          <w:color w:val="000000"/>
          <w:sz w:val="28"/>
          <w:lang w:val="ru-RU"/>
        </w:rPr>
        <w:t>ие, формирование культуры здоровья и эмоционального благополучия: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</w:t>
      </w:r>
      <w:r w:rsidRPr="00270D3D">
        <w:rPr>
          <w:rFonts w:ascii="Times New Roman" w:hAnsi="Times New Roman"/>
          <w:color w:val="000000"/>
          <w:sz w:val="28"/>
          <w:lang w:val="ru-RU"/>
        </w:rPr>
        <w:t>вность), сформированностью навыка рефлексии, признанием своего права на ошибку и такого же права другого человека;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</w:t>
      </w:r>
      <w:r w:rsidRPr="00270D3D">
        <w:rPr>
          <w:rFonts w:ascii="Times New Roman" w:hAnsi="Times New Roman"/>
          <w:color w:val="000000"/>
          <w:sz w:val="28"/>
          <w:lang w:val="ru-RU"/>
        </w:rPr>
        <w:t>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</w:t>
      </w:r>
      <w:r w:rsidRPr="00270D3D">
        <w:rPr>
          <w:rFonts w:ascii="Times New Roman" w:hAnsi="Times New Roman"/>
          <w:color w:val="000000"/>
          <w:sz w:val="28"/>
          <w:lang w:val="ru-RU"/>
        </w:rPr>
        <w:t>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</w:t>
      </w:r>
      <w:r w:rsidRPr="00270D3D">
        <w:rPr>
          <w:rFonts w:ascii="Times New Roman" w:hAnsi="Times New Roman"/>
          <w:color w:val="000000"/>
          <w:sz w:val="28"/>
          <w:lang w:val="ru-RU"/>
        </w:rPr>
        <w:t>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</w:t>
      </w:r>
      <w:r w:rsidRPr="00270D3D">
        <w:rPr>
          <w:rFonts w:ascii="Times New Roman" w:hAnsi="Times New Roman"/>
          <w:color w:val="000000"/>
          <w:sz w:val="28"/>
          <w:lang w:val="ru-RU"/>
        </w:rPr>
        <w:t>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Pr="00270D3D" w:rsidRDefault="004939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9392E" w:rsidRPr="00270D3D" w:rsidRDefault="004939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9392E" w:rsidRPr="00270D3D" w:rsidRDefault="004939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9392E" w:rsidRPr="00270D3D" w:rsidRDefault="004939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9392E" w:rsidRPr="00270D3D" w:rsidRDefault="0049392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9392E" w:rsidRPr="00270D3D" w:rsidRDefault="007321B6">
      <w:pPr>
        <w:spacing w:after="0" w:line="264" w:lineRule="auto"/>
        <w:ind w:left="12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Pr="00270D3D" w:rsidRDefault="007321B6">
      <w:pPr>
        <w:spacing w:after="0" w:line="264" w:lineRule="auto"/>
        <w:ind w:left="12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Default="007321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49392E" w:rsidRPr="00270D3D" w:rsidRDefault="007321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</w:t>
      </w:r>
      <w:r w:rsidRPr="00270D3D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классификации, основания для обобщения и сравнения, кри</w:t>
      </w:r>
      <w:r w:rsidRPr="00270D3D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49392E" w:rsidRPr="00270D3D" w:rsidRDefault="007321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9392E" w:rsidRPr="00270D3D" w:rsidRDefault="007321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</w:t>
      </w:r>
      <w:r w:rsidRPr="00270D3D">
        <w:rPr>
          <w:rFonts w:ascii="Times New Roman" w:hAnsi="Times New Roman"/>
          <w:color w:val="000000"/>
          <w:sz w:val="28"/>
          <w:lang w:val="ru-RU"/>
        </w:rPr>
        <w:t>рждениях, предлагать критерии для выявления закономерностей и противоречий;</w:t>
      </w:r>
    </w:p>
    <w:p w:rsidR="0049392E" w:rsidRPr="00270D3D" w:rsidRDefault="007321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9392E" w:rsidRPr="00270D3D" w:rsidRDefault="007321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270D3D">
        <w:rPr>
          <w:rFonts w:ascii="Times New Roman" w:hAnsi="Times New Roman"/>
          <w:color w:val="000000"/>
          <w:sz w:val="28"/>
          <w:lang w:val="ru-RU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9392E" w:rsidRPr="00270D3D" w:rsidRDefault="007321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270D3D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:rsidR="0049392E" w:rsidRDefault="007321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9392E" w:rsidRPr="00270D3D" w:rsidRDefault="007321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270D3D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:rsidR="0049392E" w:rsidRPr="00270D3D" w:rsidRDefault="007321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270D3D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49392E" w:rsidRPr="00270D3D" w:rsidRDefault="007321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9392E" w:rsidRPr="00270D3D" w:rsidRDefault="007321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270D3D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:rsidR="0049392E" w:rsidRDefault="007321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9392E" w:rsidRPr="00270D3D" w:rsidRDefault="007321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9392E" w:rsidRPr="00270D3D" w:rsidRDefault="007321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</w:t>
      </w:r>
      <w:r w:rsidRPr="00270D3D">
        <w:rPr>
          <w:rFonts w:ascii="Times New Roman" w:hAnsi="Times New Roman"/>
          <w:color w:val="000000"/>
          <w:sz w:val="28"/>
          <w:lang w:val="ru-RU"/>
        </w:rPr>
        <w:t>редставления;</w:t>
      </w:r>
    </w:p>
    <w:p w:rsidR="0049392E" w:rsidRPr="00270D3D" w:rsidRDefault="007321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9392E" w:rsidRPr="00270D3D" w:rsidRDefault="007321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49392E" w:rsidRDefault="007321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действия:</w:t>
      </w:r>
    </w:p>
    <w:p w:rsidR="0049392E" w:rsidRPr="00270D3D" w:rsidRDefault="007321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</w:t>
      </w:r>
      <w:r w:rsidRPr="00270D3D">
        <w:rPr>
          <w:rFonts w:ascii="Times New Roman" w:hAnsi="Times New Roman"/>
          <w:color w:val="000000"/>
          <w:sz w:val="28"/>
          <w:lang w:val="ru-RU"/>
        </w:rPr>
        <w:t>ь полученный результат;</w:t>
      </w:r>
    </w:p>
    <w:p w:rsidR="0049392E" w:rsidRPr="00270D3D" w:rsidRDefault="007321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</w:t>
      </w:r>
      <w:r w:rsidRPr="00270D3D">
        <w:rPr>
          <w:rFonts w:ascii="Times New Roman" w:hAnsi="Times New Roman"/>
          <w:color w:val="000000"/>
          <w:sz w:val="28"/>
          <w:lang w:val="ru-RU"/>
        </w:rPr>
        <w:t>одство позиций, в корректной форме формулировать разногласия, свои возражения;</w:t>
      </w:r>
    </w:p>
    <w:p w:rsidR="0049392E" w:rsidRPr="00270D3D" w:rsidRDefault="007321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9392E" w:rsidRPr="00270D3D" w:rsidRDefault="007321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пони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мать и использовать преимущества командной и индивидуальной работы при решении учебных математических задач; </w:t>
      </w:r>
    </w:p>
    <w:p w:rsidR="0049392E" w:rsidRPr="00270D3D" w:rsidRDefault="007321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</w:t>
      </w:r>
      <w:r w:rsidRPr="00270D3D">
        <w:rPr>
          <w:rFonts w:ascii="Times New Roman" w:hAnsi="Times New Roman"/>
          <w:color w:val="000000"/>
          <w:sz w:val="28"/>
          <w:lang w:val="ru-RU"/>
        </w:rPr>
        <w:t>результат работы, обобщать мнения нескольких людей;</w:t>
      </w:r>
    </w:p>
    <w:p w:rsidR="0049392E" w:rsidRPr="00270D3D" w:rsidRDefault="007321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</w:t>
      </w:r>
      <w:r w:rsidRPr="00270D3D">
        <w:rPr>
          <w:rFonts w:ascii="Times New Roman" w:hAnsi="Times New Roman"/>
          <w:color w:val="000000"/>
          <w:sz w:val="28"/>
          <w:lang w:val="ru-RU"/>
        </w:rPr>
        <w:t>о вклада в общий продукт по критериям, сформулированным участниками взаимодействия.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Pr="00270D3D" w:rsidRDefault="007321B6">
      <w:pPr>
        <w:spacing w:after="0" w:line="264" w:lineRule="auto"/>
        <w:ind w:left="12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Pr="00270D3D" w:rsidRDefault="007321B6">
      <w:pPr>
        <w:spacing w:after="0" w:line="264" w:lineRule="auto"/>
        <w:ind w:left="12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9392E" w:rsidRPr="00270D3D" w:rsidRDefault="007321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</w:t>
      </w:r>
      <w:r w:rsidRPr="00270D3D">
        <w:rPr>
          <w:rFonts w:ascii="Times New Roman" w:hAnsi="Times New Roman"/>
          <w:color w:val="000000"/>
          <w:sz w:val="28"/>
          <w:lang w:val="ru-RU"/>
        </w:rPr>
        <w:t>ющихся ресурсов и собственных возможностей, аргументировать и корректировать варианты решений с учётом новой информации.</w:t>
      </w:r>
    </w:p>
    <w:p w:rsidR="0049392E" w:rsidRDefault="007321B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9392E" w:rsidRPr="00270D3D" w:rsidRDefault="007321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</w:t>
      </w:r>
      <w:r w:rsidRPr="00270D3D">
        <w:rPr>
          <w:rFonts w:ascii="Times New Roman" w:hAnsi="Times New Roman"/>
          <w:color w:val="000000"/>
          <w:sz w:val="28"/>
          <w:lang w:val="ru-RU"/>
        </w:rPr>
        <w:t>;</w:t>
      </w:r>
    </w:p>
    <w:p w:rsidR="0049392E" w:rsidRPr="00270D3D" w:rsidRDefault="007321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9392E" w:rsidRPr="00270D3D" w:rsidRDefault="007321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деятельности поставленной цели и условиям, </w:t>
      </w:r>
      <w:r w:rsidRPr="00270D3D">
        <w:rPr>
          <w:rFonts w:ascii="Times New Roman" w:hAnsi="Times New Roman"/>
          <w:color w:val="000000"/>
          <w:sz w:val="28"/>
          <w:lang w:val="ru-RU"/>
        </w:rPr>
        <w:t>объяснять причины достижения или недостижения цели, находить ошибку, давать оценку приобретённому опыту.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Pr="00270D3D" w:rsidRDefault="007321B6">
      <w:pPr>
        <w:spacing w:after="0" w:line="264" w:lineRule="auto"/>
        <w:ind w:left="120"/>
        <w:jc w:val="both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9392E" w:rsidRPr="00270D3D" w:rsidRDefault="0049392E">
      <w:pPr>
        <w:spacing w:after="0" w:line="264" w:lineRule="auto"/>
        <w:ind w:left="120"/>
        <w:jc w:val="both"/>
        <w:rPr>
          <w:lang w:val="ru-RU"/>
        </w:rPr>
      </w:pP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bookmarkStart w:id="4" w:name="_Toc124426249"/>
      <w:bookmarkEnd w:id="4"/>
      <w:r w:rsidRPr="00270D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0D3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геометрические фигуры, </w:t>
      </w:r>
      <w:r w:rsidRPr="00270D3D">
        <w:rPr>
          <w:rFonts w:ascii="Times New Roman" w:hAnsi="Times New Roman"/>
          <w:color w:val="000000"/>
          <w:sz w:val="28"/>
          <w:lang w:val="ru-RU"/>
        </w:rPr>
        <w:t>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</w:t>
      </w:r>
      <w:r w:rsidRPr="00270D3D">
        <w:rPr>
          <w:rFonts w:ascii="Times New Roman" w:hAnsi="Times New Roman"/>
          <w:color w:val="000000"/>
          <w:sz w:val="28"/>
          <w:lang w:val="ru-RU"/>
        </w:rPr>
        <w:t>дметов в реальной жизни, размеров природных объектов. Различать размеры этих объектов по порядку величины.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</w:t>
      </w:r>
      <w:r w:rsidRPr="00270D3D">
        <w:rPr>
          <w:rFonts w:ascii="Times New Roman" w:hAnsi="Times New Roman"/>
          <w:color w:val="000000"/>
          <w:sz w:val="28"/>
          <w:lang w:val="ru-RU"/>
        </w:rPr>
        <w:t>ков при решении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Проводить вычисления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</w:t>
      </w:r>
      <w:r w:rsidRPr="00270D3D">
        <w:rPr>
          <w:rFonts w:ascii="Times New Roman" w:hAnsi="Times New Roman"/>
          <w:color w:val="000000"/>
          <w:sz w:val="28"/>
          <w:lang w:val="ru-RU"/>
        </w:rPr>
        <w:t>лов.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Уметь применять эти свойства при решении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Пользоваться фактами о том, что биссектрисы углов </w:t>
      </w:r>
      <w:r w:rsidRPr="00270D3D">
        <w:rPr>
          <w:rFonts w:ascii="Times New Roman" w:hAnsi="Times New Roman"/>
          <w:color w:val="000000"/>
          <w:sz w:val="28"/>
          <w:lang w:val="ru-RU"/>
        </w:rPr>
        <w:lastRenderedPageBreak/>
        <w:t>треугольника пересекаются в одной точке, и о том, что серединные перпендик</w:t>
      </w:r>
      <w:r w:rsidRPr="00270D3D">
        <w:rPr>
          <w:rFonts w:ascii="Times New Roman" w:hAnsi="Times New Roman"/>
          <w:color w:val="000000"/>
          <w:sz w:val="28"/>
          <w:lang w:val="ru-RU"/>
        </w:rPr>
        <w:t>уляры к сторонам треугольника пересекаются в одной точке.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Пользоваться простейшими геометрическими неравенствами, пон</w:t>
      </w:r>
      <w:r w:rsidRPr="00270D3D">
        <w:rPr>
          <w:rFonts w:ascii="Times New Roman" w:hAnsi="Times New Roman"/>
          <w:color w:val="000000"/>
          <w:sz w:val="28"/>
          <w:lang w:val="ru-RU"/>
        </w:rPr>
        <w:t>имать их практический смысл.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0D3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элементы, пользоваться </w:t>
      </w:r>
      <w:r w:rsidRPr="00270D3D">
        <w:rPr>
          <w:rFonts w:ascii="Times New Roman" w:hAnsi="Times New Roman"/>
          <w:color w:val="000000"/>
          <w:sz w:val="28"/>
          <w:lang w:val="ru-RU"/>
        </w:rPr>
        <w:t>их свойствами при решении геометрических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</w:t>
      </w:r>
      <w:r w:rsidRPr="00270D3D">
        <w:rPr>
          <w:rFonts w:ascii="Times New Roman" w:hAnsi="Times New Roman"/>
          <w:color w:val="000000"/>
          <w:sz w:val="28"/>
          <w:lang w:val="ru-RU"/>
        </w:rPr>
        <w:t>ться теоремой Фалеса и теоремой о пропорциональных отрезках, применять их для решения практических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</w:t>
      </w:r>
      <w:r w:rsidRPr="00270D3D">
        <w:rPr>
          <w:rFonts w:ascii="Times New Roman" w:hAnsi="Times New Roman"/>
          <w:color w:val="000000"/>
          <w:sz w:val="28"/>
          <w:lang w:val="ru-RU"/>
        </w:rPr>
        <w:t>ч. Строить математическую модель в практических задачах, самостоятельно делать чертёж и находить соответствующие длины.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</w:t>
      </w:r>
      <w:r w:rsidRPr="00270D3D">
        <w:rPr>
          <w:rFonts w:ascii="Times New Roman" w:hAnsi="Times New Roman"/>
          <w:color w:val="000000"/>
          <w:sz w:val="28"/>
          <w:lang w:val="ru-RU"/>
        </w:rPr>
        <w:t>еских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 xml:space="preserve">Владеть понятиями вписанного и центрального угла, использовать </w:t>
      </w:r>
      <w:r w:rsidRPr="00270D3D">
        <w:rPr>
          <w:rFonts w:ascii="Times New Roman" w:hAnsi="Times New Roman"/>
          <w:color w:val="000000"/>
          <w:sz w:val="28"/>
          <w:lang w:val="ru-RU"/>
        </w:rPr>
        <w:t>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Применять полученн</w:t>
      </w:r>
      <w:r w:rsidRPr="00270D3D">
        <w:rPr>
          <w:rFonts w:ascii="Times New Roman" w:hAnsi="Times New Roman"/>
          <w:color w:val="000000"/>
          <w:sz w:val="28"/>
          <w:lang w:val="ru-RU"/>
        </w:rPr>
        <w:t>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70D3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</w:t>
      </w:r>
      <w:r w:rsidRPr="00270D3D">
        <w:rPr>
          <w:rFonts w:ascii="Times New Roman" w:hAnsi="Times New Roman"/>
          <w:color w:val="000000"/>
          <w:sz w:val="28"/>
          <w:lang w:val="ru-RU"/>
        </w:rPr>
        <w:t>е предметные результаты: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</w:t>
      </w:r>
      <w:r w:rsidRPr="00270D3D">
        <w:rPr>
          <w:rFonts w:ascii="Times New Roman" w:hAnsi="Times New Roman"/>
          <w:color w:val="000000"/>
          <w:sz w:val="28"/>
          <w:lang w:val="ru-RU"/>
        </w:rPr>
        <w:t>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</w:t>
      </w:r>
      <w:r w:rsidRPr="00270D3D">
        <w:rPr>
          <w:rFonts w:ascii="Times New Roman" w:hAnsi="Times New Roman"/>
          <w:color w:val="000000"/>
          <w:sz w:val="28"/>
          <w:lang w:val="ru-RU"/>
        </w:rPr>
        <w:t>рименять их при решении геометрических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</w:t>
      </w:r>
      <w:r w:rsidRPr="00270D3D">
        <w:rPr>
          <w:rFonts w:ascii="Times New Roman" w:hAnsi="Times New Roman"/>
          <w:color w:val="000000"/>
          <w:sz w:val="28"/>
          <w:lang w:val="ru-RU"/>
        </w:rPr>
        <w:t xml:space="preserve"> подобия в практических задачах. Уметь приводить примеры подобных фигур в окружающем мире.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</w:t>
      </w:r>
      <w:r w:rsidRPr="00270D3D">
        <w:rPr>
          <w:rFonts w:ascii="Times New Roman" w:hAnsi="Times New Roman"/>
          <w:color w:val="000000"/>
          <w:sz w:val="28"/>
          <w:lang w:val="ru-RU"/>
        </w:rPr>
        <w:t>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</w:t>
      </w:r>
      <w:r w:rsidRPr="00270D3D">
        <w:rPr>
          <w:rFonts w:ascii="Times New Roman" w:hAnsi="Times New Roman"/>
          <w:color w:val="000000"/>
          <w:sz w:val="28"/>
          <w:lang w:val="ru-RU"/>
        </w:rPr>
        <w:t>ь движения плоскости в простейших случаях.</w:t>
      </w:r>
    </w:p>
    <w:p w:rsidR="0049392E" w:rsidRPr="00270D3D" w:rsidRDefault="007321B6">
      <w:pPr>
        <w:spacing w:after="0" w:line="264" w:lineRule="auto"/>
        <w:ind w:firstLine="600"/>
        <w:jc w:val="both"/>
        <w:rPr>
          <w:lang w:val="ru-RU"/>
        </w:rPr>
      </w:pPr>
      <w:r w:rsidRPr="00270D3D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</w:t>
      </w:r>
      <w:r w:rsidRPr="00270D3D">
        <w:rPr>
          <w:rFonts w:ascii="Times New Roman" w:hAnsi="Times New Roman"/>
          <w:color w:val="000000"/>
          <w:sz w:val="28"/>
          <w:lang w:val="ru-RU"/>
        </w:rPr>
        <w:t>, калькулятором).</w:t>
      </w:r>
    </w:p>
    <w:p w:rsidR="0049392E" w:rsidRPr="00270D3D" w:rsidRDefault="0049392E">
      <w:pPr>
        <w:rPr>
          <w:lang w:val="ru-RU"/>
        </w:rPr>
        <w:sectPr w:rsidR="0049392E" w:rsidRPr="00270D3D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75700008"/>
    </w:p>
    <w:p w:rsidR="0049392E" w:rsidRDefault="007321B6">
      <w:pPr>
        <w:spacing w:after="0"/>
        <w:ind w:left="120"/>
      </w:pPr>
      <w:bookmarkStart w:id="6" w:name="block-75700011"/>
      <w:bookmarkEnd w:id="5"/>
      <w:r w:rsidRPr="00270D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9392E" w:rsidRDefault="007321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2"/>
        <w:gridCol w:w="4531"/>
        <w:gridCol w:w="1598"/>
        <w:gridCol w:w="1843"/>
        <w:gridCol w:w="1912"/>
        <w:gridCol w:w="2814"/>
      </w:tblGrid>
      <w:tr w:rsidR="0049392E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392E" w:rsidRDefault="0049392E">
            <w:pPr>
              <w:spacing w:after="0"/>
              <w:ind w:left="135"/>
            </w:pPr>
          </w:p>
        </w:tc>
      </w:tr>
      <w:tr w:rsidR="0049392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92E" w:rsidRDefault="004939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92E" w:rsidRDefault="0049392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92E" w:rsidRDefault="0049392E"/>
        </w:tc>
      </w:tr>
      <w:tr w:rsidR="0049392E" w:rsidRPr="00270D3D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9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392E" w:rsidRDefault="0049392E"/>
        </w:tc>
      </w:tr>
    </w:tbl>
    <w:p w:rsidR="0049392E" w:rsidRDefault="0049392E">
      <w:pPr>
        <w:sectPr w:rsidR="004939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92E" w:rsidRDefault="007321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4"/>
        <w:gridCol w:w="4669"/>
        <w:gridCol w:w="1531"/>
        <w:gridCol w:w="1843"/>
        <w:gridCol w:w="1912"/>
        <w:gridCol w:w="2826"/>
      </w:tblGrid>
      <w:tr w:rsidR="0049392E">
        <w:trPr>
          <w:trHeight w:val="144"/>
          <w:tblCellSpacing w:w="0" w:type="dxa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392E" w:rsidRDefault="0049392E">
            <w:pPr>
              <w:spacing w:after="0"/>
              <w:ind w:left="135"/>
            </w:pPr>
          </w:p>
        </w:tc>
      </w:tr>
      <w:tr w:rsidR="0049392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92E" w:rsidRDefault="004939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92E" w:rsidRDefault="0049392E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92E" w:rsidRDefault="0049392E"/>
        </w:tc>
      </w:tr>
      <w:tr w:rsidR="0049392E" w:rsidRPr="00270D3D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939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49392E" w:rsidRDefault="0049392E"/>
        </w:tc>
      </w:tr>
    </w:tbl>
    <w:p w:rsidR="0049392E" w:rsidRDefault="0049392E">
      <w:pPr>
        <w:sectPr w:rsidR="004939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92E" w:rsidRDefault="007321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2"/>
        <w:gridCol w:w="4561"/>
        <w:gridCol w:w="1585"/>
        <w:gridCol w:w="1843"/>
        <w:gridCol w:w="1912"/>
        <w:gridCol w:w="2814"/>
      </w:tblGrid>
      <w:tr w:rsidR="0049392E">
        <w:trPr>
          <w:trHeight w:val="144"/>
          <w:tblCellSpacing w:w="0" w:type="dxa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392E" w:rsidRDefault="0049392E">
            <w:pPr>
              <w:spacing w:after="0"/>
              <w:ind w:left="135"/>
            </w:pPr>
          </w:p>
        </w:tc>
      </w:tr>
      <w:tr w:rsidR="0049392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92E" w:rsidRDefault="004939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92E" w:rsidRDefault="0049392E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92E" w:rsidRDefault="004939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92E" w:rsidRDefault="0049392E"/>
        </w:tc>
      </w:tr>
      <w:tr w:rsidR="0049392E" w:rsidRPr="00270D3D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392E" w:rsidRDefault="0049392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D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9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135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9392E" w:rsidRDefault="0049392E"/>
        </w:tc>
      </w:tr>
    </w:tbl>
    <w:p w:rsidR="0049392E" w:rsidRDefault="0049392E">
      <w:pPr>
        <w:sectPr w:rsidR="004939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92E" w:rsidRPr="00270D3D" w:rsidRDefault="007321B6">
      <w:pPr>
        <w:rPr>
          <w:lang w:val="ru-RU"/>
        </w:rPr>
      </w:pPr>
      <w:bookmarkStart w:id="7" w:name="block-75700012"/>
      <w:bookmarkEnd w:id="6"/>
      <w:bookmarkEnd w:id="7"/>
      <w:r w:rsidRPr="00270D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</w:t>
      </w:r>
      <w:r w:rsidRPr="00270D3D">
        <w:rPr>
          <w:rFonts w:ascii="Times New Roman" w:hAnsi="Times New Roman"/>
          <w:b/>
          <w:color w:val="000000"/>
          <w:sz w:val="28"/>
          <w:lang w:val="ru-RU"/>
        </w:rPr>
        <w:t>ТРЕБОВАНИЯ К РЕЗУЛЬТАТАМ ОСВОЕНИЯ ОСНОВНОЙ ОБРАЗОВАТЕЛЬНОЙ ПРОГРАММЫ</w:t>
      </w:r>
    </w:p>
    <w:p w:rsidR="0049392E" w:rsidRPr="00270D3D" w:rsidRDefault="0049392E">
      <w:pPr>
        <w:spacing w:before="199" w:after="199" w:line="336" w:lineRule="auto"/>
        <w:ind w:left="120"/>
        <w:rPr>
          <w:lang w:val="ru-RU"/>
        </w:rPr>
      </w:pPr>
    </w:p>
    <w:p w:rsidR="0049392E" w:rsidRDefault="007321B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9392E" w:rsidRDefault="0049392E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3"/>
        <w:gridCol w:w="7389"/>
      </w:tblGrid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272"/>
              <w:rPr>
                <w:lang w:val="ru-RU"/>
              </w:rPr>
            </w:pPr>
            <w:r w:rsidRPr="00270D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Делать грубую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оценку линейных и угловых величин предметов в реальной жизни, размеров природных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Различать размеры этих объектов по порядку величины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чертежи к геометрическим задачам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признаками равенства треугольников, использовать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равнобедренных треугольников при решении задач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логические рассуждения с использованием геометрических теорем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признаками равенства прямоугольных треугольников, свойством медианы, проведённой к гипотенузе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прямоугольного треугольника, в решении геометрических задач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на клетчатой бумаге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образованных при пересечении двух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параллельных прямых секущей. </w:t>
            </w:r>
            <w:r>
              <w:rPr>
                <w:rFonts w:ascii="Times New Roman" w:hAnsi="Times New Roman"/>
                <w:color w:val="000000"/>
                <w:sz w:val="24"/>
              </w:rPr>
              <w:t>Решать практические задачи на нахождение углов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6.10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опреде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ления окружности и круга, хорды и диаметра окружности, пользоваться их свойствами. </w:t>
            </w:r>
            <w:r>
              <w:rPr>
                <w:rFonts w:ascii="Times New Roman" w:hAnsi="Times New Roman"/>
                <w:color w:val="000000"/>
                <w:sz w:val="24"/>
              </w:rPr>
              <w:t>Уметь применять эти свойства при решении задач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понятием описанной около треугольника окружности, уметь находить её центр. Пользоваться фактами о том, что биссе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понятием касательной к окружности, пользоваться теоремой о перпендикулярности касательной и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радиуса, проведённого к точке касания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основные геометрические построения с помощью циркуля и линейки</w:t>
            </w:r>
          </w:p>
        </w:tc>
      </w:tr>
    </w:tbl>
    <w:p w:rsidR="0049392E" w:rsidRPr="00270D3D" w:rsidRDefault="0049392E">
      <w:pPr>
        <w:spacing w:after="0"/>
        <w:ind w:left="120"/>
        <w:rPr>
          <w:lang w:val="ru-RU"/>
        </w:rPr>
      </w:pPr>
    </w:p>
    <w:p w:rsidR="0049392E" w:rsidRPr="00270D3D" w:rsidRDefault="0049392E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9392E" w:rsidRPr="00270D3D" w:rsidRDefault="0049392E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9392E" w:rsidRPr="00270D3D" w:rsidRDefault="0049392E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9392E" w:rsidRPr="00270D3D" w:rsidRDefault="0049392E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9392E" w:rsidRDefault="007321B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9392E" w:rsidRDefault="0049392E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3"/>
        <w:gridCol w:w="7389"/>
      </w:tblGrid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272"/>
              <w:rPr>
                <w:lang w:val="ru-RU"/>
              </w:rPr>
            </w:pPr>
            <w:r w:rsidRPr="00270D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виды четырёхугольников, их элементы, пользоваться их свойствами при решении геометрических задач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точки пересечения медиан треугольника (центра масс) в решении задач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альных отрезках, применять их для решения практических задач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подобия треугольников в решении геометрических задач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теоремой Пифагора для решения геометрических и практических задач. Строить математическую модель в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задачах, самостоятельно делать чертёж и находить соответствующие длины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понятиями синуса, косинуса и тангенса острого угла прямоугольного треугольника.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Пользоваться этими понятиями для решения практических задач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(раз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личными способами) площадь треугольника и площади многоугольных фигур (пользуясь, где необходимо, калькулятором). </w:t>
            </w:r>
            <w:r>
              <w:rPr>
                <w:rFonts w:ascii="Times New Roman" w:hAnsi="Times New Roman"/>
                <w:color w:val="000000"/>
                <w:sz w:val="24"/>
              </w:rPr>
              <w:t>Применять полученные умения в практических задачах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понятиями вписанного и центрального угла, использовать теоремы о вписанных угл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понятием описанного четырёхугольника, применять свойства описанного четырёхугольника при решении задач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полученные знания на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:rsidR="0049392E" w:rsidRPr="00270D3D" w:rsidRDefault="0049392E">
      <w:pPr>
        <w:spacing w:after="0"/>
        <w:ind w:left="120"/>
        <w:rPr>
          <w:lang w:val="ru-RU"/>
        </w:rPr>
      </w:pPr>
    </w:p>
    <w:p w:rsidR="0049392E" w:rsidRDefault="007321B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9392E" w:rsidRDefault="0049392E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3"/>
        <w:gridCol w:w="7389"/>
      </w:tblGrid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272"/>
              <w:rPr>
                <w:lang w:val="ru-RU"/>
              </w:rPr>
            </w:pPr>
            <w:r w:rsidRPr="00270D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Знать тригонометрические функции острых углов, находить с их помощью различные элементы прямоугольного треугольника («решение пря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моугольных треугольников»). Находить (с помощью калькулятора) длины и углы для нетабличных значений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понятиями преобразования подобия, соответственных элементов подобных фигур. Польз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теоремами о произведении от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резков хорд, о произведении отрезков секущих, о квадрате касательной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векторами, понимать их геометрический и физический смысл, применять их в решении геометрических и физических задач. </w:t>
            </w:r>
            <w:r>
              <w:rPr>
                <w:rFonts w:ascii="Times New Roman" w:hAnsi="Times New Roman"/>
                <w:color w:val="000000"/>
                <w:sz w:val="24"/>
              </w:rPr>
              <w:t>Применять скалярное произведение векторов для нахожде</w:t>
            </w:r>
            <w:r>
              <w:rPr>
                <w:rFonts w:ascii="Times New Roman" w:hAnsi="Times New Roman"/>
                <w:color w:val="000000"/>
                <w:sz w:val="24"/>
              </w:rPr>
              <w:t>ния длин и углов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понятиями правильного многоугольника, длины окружности, длины дуги окружности и радианной меры угла, уметь вычислять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площадь круга и его частей. </w:t>
            </w:r>
            <w:r>
              <w:rPr>
                <w:rFonts w:ascii="Times New Roman" w:hAnsi="Times New Roman"/>
                <w:color w:val="000000"/>
                <w:sz w:val="24"/>
              </w:rPr>
              <w:t>Применять полученные умения в практических задачах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полученные знания на практике – строить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математические модели дл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:rsidR="0049392E" w:rsidRPr="00270D3D" w:rsidRDefault="0049392E">
      <w:pPr>
        <w:spacing w:after="0"/>
        <w:ind w:left="120"/>
        <w:rPr>
          <w:lang w:val="ru-RU"/>
        </w:rPr>
      </w:pPr>
    </w:p>
    <w:p w:rsidR="0049392E" w:rsidRPr="00270D3D" w:rsidRDefault="0049392E">
      <w:pPr>
        <w:rPr>
          <w:lang w:val="ru-RU"/>
        </w:rPr>
        <w:sectPr w:rsidR="0049392E" w:rsidRPr="00270D3D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75700013"/>
    </w:p>
    <w:bookmarkEnd w:id="8"/>
    <w:p w:rsidR="0049392E" w:rsidRDefault="007321B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49392E" w:rsidRDefault="0049392E">
      <w:pPr>
        <w:spacing w:after="0"/>
        <w:ind w:left="120"/>
      </w:pPr>
    </w:p>
    <w:p w:rsidR="0049392E" w:rsidRDefault="007321B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9392E" w:rsidRDefault="0049392E">
      <w:pPr>
        <w:spacing w:before="199" w:after="199" w:line="336" w:lineRule="auto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4"/>
        <w:gridCol w:w="8038"/>
      </w:tblGrid>
      <w:tr w:rsidR="0049392E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понятия геометрии. Точка, прямая, отрезок, луч.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Угол. Виды углов.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Вертикальные и смежные углы. Биссектриса угла. Ломаная, многоугольник. Параллельность и перпендикулярность прямых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Симметричные фигуры. Основные свойства осевой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симметрии. Примеры симметрии в окружающем мире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Равнобедренный и равносторонний треугольники. Неравенство треугольника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равнобедренного треугольника.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равенства треугольников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параллельных прямых. Сумма углов треугольника. Внешние углы треугольника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треугольник. Свойство медианы прямоугольного треугольника, проведённой к ги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потенузе.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треугольников. Прямоугольный треугольник с углом в 30°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Перпендикуляр и </w:t>
            </w:r>
            <w:r>
              <w:rPr>
                <w:rFonts w:ascii="Times New Roman" w:hAnsi="Times New Roman"/>
                <w:color w:val="000000"/>
                <w:sz w:val="24"/>
              </w:rPr>
              <w:t>наклонная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круг, хорда и диаметр, их свойства. Взаимное расположение окружности и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Касательная и секущая к окружн</w:t>
            </w:r>
            <w:r>
              <w:rPr>
                <w:rFonts w:ascii="Times New Roman" w:hAnsi="Times New Roman"/>
                <w:color w:val="000000"/>
                <w:sz w:val="24"/>
              </w:rPr>
              <w:t>ости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вписанная в угол. Вписанная и описанная окружности треугольника</w:t>
            </w:r>
          </w:p>
        </w:tc>
      </w:tr>
    </w:tbl>
    <w:p w:rsidR="0049392E" w:rsidRPr="00270D3D" w:rsidRDefault="0049392E">
      <w:pPr>
        <w:spacing w:after="0"/>
        <w:ind w:left="120"/>
        <w:rPr>
          <w:lang w:val="ru-RU"/>
        </w:rPr>
      </w:pPr>
    </w:p>
    <w:p w:rsidR="0049392E" w:rsidRDefault="007321B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9392E" w:rsidRDefault="0049392E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5"/>
        <w:gridCol w:w="8037"/>
      </w:tblGrid>
      <w:tr w:rsidR="0049392E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Четырёхугольники. Параллелограмм, его признаки и свойства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ромб, квадрат, их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Трапеция, равнобокая трапеция, её свойства и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Прямоугольная трапеция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линии треугольника и трапеции. </w:t>
            </w:r>
            <w:r>
              <w:rPr>
                <w:rFonts w:ascii="Times New Roman" w:hAnsi="Times New Roman"/>
                <w:color w:val="000000"/>
                <w:sz w:val="24"/>
              </w:rPr>
              <w:t>Цент</w:t>
            </w:r>
            <w:r>
              <w:rPr>
                <w:rFonts w:ascii="Times New Roman" w:hAnsi="Times New Roman"/>
                <w:color w:val="000000"/>
                <w:sz w:val="24"/>
              </w:rPr>
              <w:t>р масс треугольника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Подобие треугольников, коэффициент подобия. Признаки подобия треугольников.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параллелограмма, ромба и трапеции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площадей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фигур. Отношение площадей подобных фигур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площадей треугольников и многоугольников на клетчатой бумаге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Пифагора. Применение теоремы Пифагора при решении практических задач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острого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угла прямоугольного треугольника.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тождество. Тригонометрические функции углов в 30°, 45° и 60°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</w:t>
            </w:r>
            <w:r>
              <w:rPr>
                <w:rFonts w:ascii="Times New Roman" w:hAnsi="Times New Roman"/>
                <w:color w:val="000000"/>
                <w:sz w:val="24"/>
              </w:rPr>
              <w:t>хугольники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:rsidR="0049392E" w:rsidRPr="00270D3D" w:rsidRDefault="0049392E">
      <w:pPr>
        <w:spacing w:after="0"/>
        <w:ind w:left="120"/>
        <w:rPr>
          <w:lang w:val="ru-RU"/>
        </w:rPr>
      </w:pPr>
    </w:p>
    <w:p w:rsidR="0049392E" w:rsidRDefault="007321B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9392E" w:rsidRDefault="0049392E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6"/>
        <w:gridCol w:w="8296"/>
      </w:tblGrid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углов от 0 до 180°. Основное тригонометрическое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тождество. Формулы приведения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Подобие соответственных элементов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векторами. </w:t>
            </w:r>
            <w:r>
              <w:rPr>
                <w:rFonts w:ascii="Times New Roman" w:hAnsi="Times New Roman"/>
                <w:color w:val="000000"/>
                <w:sz w:val="24"/>
              </w:rPr>
              <w:t>Разложение вектора по двум неколлинеарным векторам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Декартовы координаты на плоскости. Уравнения прямой и окружности в координатах, пересечение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окружностей и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Метод координат и его применение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окружности. Градусная и радианная мера угла, вычисление длин дуг окружностей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плоскости и внутренние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симметрии фигур (элементарные представления).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перенос. Поворот</w:t>
            </w:r>
          </w:p>
        </w:tc>
      </w:tr>
    </w:tbl>
    <w:p w:rsidR="0049392E" w:rsidRDefault="0049392E">
      <w:pPr>
        <w:spacing w:after="0"/>
        <w:ind w:left="120"/>
      </w:pPr>
    </w:p>
    <w:p w:rsidR="0049392E" w:rsidRDefault="0049392E">
      <w:pPr>
        <w:sectPr w:rsidR="0049392E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75700015"/>
    </w:p>
    <w:bookmarkEnd w:id="9"/>
    <w:p w:rsidR="0049392E" w:rsidRPr="00270D3D" w:rsidRDefault="007321B6">
      <w:pPr>
        <w:spacing w:before="199" w:after="199" w:line="336" w:lineRule="auto"/>
        <w:ind w:left="120"/>
        <w:rPr>
          <w:lang w:val="ru-RU"/>
        </w:rPr>
      </w:pPr>
      <w:r w:rsidRPr="00270D3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49392E" w:rsidRPr="00270D3D" w:rsidRDefault="0049392E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3"/>
        <w:gridCol w:w="7389"/>
      </w:tblGrid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272"/>
            </w:pPr>
            <w:r w:rsidRPr="00270D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/>
              <w:ind w:left="272"/>
              <w:rPr>
                <w:lang w:val="ru-RU"/>
              </w:rPr>
            </w:pPr>
            <w:r w:rsidRPr="00270D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множество, подмножество, операции над множествами; умение оперировать понятиями: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определение,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простое и составное число, делимость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л разности квадратов и квадрата суммы и разности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ую прямую и координатную плоскость для изображения решений уравнений, неравенств и систем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Умение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длина, расстояние, угол (величина угла, синус и косинус угла треугольника), площадь; умение оценивать размеры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и объектов в окружающем мире; умение применять формулы периметра и площади многоугольников, длины окружности и площади круга, объ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ма прямоугольного параллелепипеда; умение применять признаки равенства треугольников, теорему о сумме углов треуголь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ника, теорему Пифагора, тригонометрические соотношения для вычисления длин, расстояний, площадей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символьному описанию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нных и решения задач, в том числе из других учебных предметов и реальной жизни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интерпретировать и преобразовывать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мых событий; знакомство с законом больших чисел и его ролью в массовых явлениях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49392E" w:rsidRPr="00270D3D" w:rsidRDefault="0049392E">
      <w:pPr>
        <w:rPr>
          <w:lang w:val="ru-RU"/>
        </w:rPr>
        <w:sectPr w:rsidR="0049392E" w:rsidRPr="00270D3D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75700016"/>
    </w:p>
    <w:p w:rsidR="0049392E" w:rsidRPr="00270D3D" w:rsidRDefault="007321B6">
      <w:pPr>
        <w:spacing w:before="199" w:after="199" w:line="336" w:lineRule="auto"/>
        <w:ind w:left="120"/>
        <w:rPr>
          <w:lang w:val="ru-RU"/>
        </w:rPr>
      </w:pPr>
      <w:bookmarkStart w:id="11" w:name="block-75700017"/>
      <w:bookmarkEnd w:id="10"/>
      <w:r w:rsidRPr="00270D3D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</w:t>
      </w:r>
      <w:r w:rsidRPr="00270D3D">
        <w:rPr>
          <w:rFonts w:ascii="Times New Roman" w:hAnsi="Times New Roman"/>
          <w:b/>
          <w:color w:val="000000"/>
          <w:sz w:val="28"/>
          <w:lang w:val="ru-RU"/>
        </w:rPr>
        <w:t>О МАТЕМАТИКЕ</w:t>
      </w:r>
    </w:p>
    <w:p w:rsidR="0049392E" w:rsidRPr="00270D3D" w:rsidRDefault="0049392E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5"/>
        <w:gridCol w:w="7999"/>
      </w:tblGrid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272"/>
            </w:pPr>
            <w:r w:rsidRPr="00270D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совокупности неравенств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both"/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</w:t>
            </w: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>ты на прямой и плоскости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49392E" w:rsidRPr="00270D3D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Pr="00270D3D" w:rsidRDefault="007321B6">
            <w:pPr>
              <w:spacing w:after="0" w:line="360" w:lineRule="auto"/>
              <w:ind w:left="314"/>
              <w:rPr>
                <w:lang w:val="ru-RU"/>
              </w:rPr>
            </w:pPr>
            <w:r w:rsidRPr="00270D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49392E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49392E" w:rsidRDefault="007321B6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49392E" w:rsidRDefault="0049392E">
      <w:pPr>
        <w:spacing w:after="0" w:line="336" w:lineRule="auto"/>
        <w:ind w:left="120"/>
      </w:pPr>
    </w:p>
    <w:p w:rsidR="0049392E" w:rsidRDefault="0049392E">
      <w:bookmarkStart w:id="12" w:name="_GoBack"/>
      <w:bookmarkEnd w:id="11"/>
      <w:bookmarkEnd w:id="12"/>
    </w:p>
    <w:sectPr w:rsidR="0049392E" w:rsidSect="0049392E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1B6" w:rsidRDefault="007321B6">
      <w:pPr>
        <w:spacing w:line="240" w:lineRule="auto"/>
      </w:pPr>
      <w:r>
        <w:separator/>
      </w:r>
    </w:p>
  </w:endnote>
  <w:endnote w:type="continuationSeparator" w:id="1">
    <w:p w:rsidR="007321B6" w:rsidRDefault="007321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1B6" w:rsidRDefault="007321B6">
      <w:pPr>
        <w:spacing w:after="0"/>
      </w:pPr>
      <w:r>
        <w:separator/>
      </w:r>
    </w:p>
  </w:footnote>
  <w:footnote w:type="continuationSeparator" w:id="1">
    <w:p w:rsidR="007321B6" w:rsidRDefault="007321B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1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2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3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4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5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92E"/>
    <w:rsid w:val="00270D3D"/>
    <w:rsid w:val="0049392E"/>
    <w:rsid w:val="007321B6"/>
    <w:rsid w:val="59A83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2E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4939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39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939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939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9392E"/>
    <w:rPr>
      <w:i/>
      <w:iCs/>
    </w:rPr>
  </w:style>
  <w:style w:type="character" w:styleId="a4">
    <w:name w:val="Hyperlink"/>
    <w:basedOn w:val="a0"/>
    <w:uiPriority w:val="99"/>
    <w:unhideWhenUsed/>
    <w:qFormat/>
    <w:rsid w:val="0049392E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49392E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49392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49392E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4939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49392E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rsid w:val="004939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49392E"/>
  </w:style>
  <w:style w:type="character" w:customStyle="1" w:styleId="10">
    <w:name w:val="Заголовок 1 Знак"/>
    <w:basedOn w:val="a0"/>
    <w:link w:val="1"/>
    <w:uiPriority w:val="9"/>
    <w:qFormat/>
    <w:rsid w:val="004939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4939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4939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4939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4939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4939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12c" TargetMode="Externa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7e1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a12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e2e" TargetMode="External"/><Relationship Id="rId24" Type="http://schemas.openxmlformats.org/officeDocument/2006/relationships/hyperlink" Target="https://m.edsoo.ru/7f41a12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10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6291</Words>
  <Characters>35865</Characters>
  <Application>Microsoft Office Word</Application>
  <DocSecurity>0</DocSecurity>
  <Lines>298</Lines>
  <Paragraphs>84</Paragraphs>
  <ScaleCrop>false</ScaleCrop>
  <Company>Microsoft</Company>
  <LinksUpToDate>false</LinksUpToDate>
  <CharactersWithSpaces>42072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2025-09-28T06:21:00Z</dcterms:created>
  <dcterms:modified xsi:type="dcterms:W3CDTF">2025-09-30T17:28:00Z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DC2725F4D5CC43CEA8D41F19F6979399_12</vt:lpwstr>
  </property>
</Properties>
</file>